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ALLEGATO A</w:t>
      </w:r>
    </w:p>
    <w:p w:rsidR="00FC7831" w:rsidRPr="0020139D" w:rsidRDefault="008539E0">
      <w:pPr>
        <w:jc w:val="center"/>
        <w:rPr>
          <w:rFonts w:ascii="Garamond" w:hAnsi="Garamond"/>
          <w:b/>
          <w:sz w:val="28"/>
          <w:szCs w:val="28"/>
        </w:rPr>
      </w:pPr>
      <w:r w:rsidRPr="0020139D">
        <w:rPr>
          <w:rFonts w:ascii="Garamond" w:hAnsi="Garamond"/>
          <w:b/>
          <w:sz w:val="28"/>
          <w:szCs w:val="28"/>
        </w:rPr>
        <w:t>MODULO DI DOMANDA</w:t>
      </w:r>
    </w:p>
    <w:p w:rsidR="00FC7831" w:rsidRDefault="008539E0">
      <w:pPr>
        <w:jc w:val="center"/>
        <w:rPr>
          <w:rFonts w:ascii="Garamond" w:hAnsi="Garamond"/>
          <w:b/>
          <w:sz w:val="28"/>
          <w:szCs w:val="28"/>
        </w:rPr>
      </w:pPr>
      <w:r w:rsidRPr="0020139D">
        <w:rPr>
          <w:rFonts w:ascii="Garamond" w:hAnsi="Garamond"/>
          <w:b/>
          <w:sz w:val="28"/>
          <w:szCs w:val="28"/>
        </w:rPr>
        <w:t xml:space="preserve">per </w:t>
      </w:r>
      <w:proofErr w:type="spellStart"/>
      <w:r w:rsidRPr="0020139D">
        <w:rPr>
          <w:rFonts w:ascii="Garamond" w:hAnsi="Garamond"/>
          <w:b/>
          <w:sz w:val="28"/>
          <w:szCs w:val="28"/>
        </w:rPr>
        <w:t>l’ammissione</w:t>
      </w:r>
      <w:proofErr w:type="spellEnd"/>
      <w:r w:rsidRPr="0020139D">
        <w:rPr>
          <w:rFonts w:ascii="Garamond" w:hAnsi="Garamond"/>
          <w:b/>
          <w:sz w:val="28"/>
          <w:szCs w:val="28"/>
        </w:rPr>
        <w:t xml:space="preserve"> al </w:t>
      </w:r>
      <w:proofErr w:type="spellStart"/>
      <w:r w:rsidRPr="0020139D">
        <w:rPr>
          <w:rFonts w:ascii="Garamond" w:hAnsi="Garamond"/>
          <w:b/>
          <w:sz w:val="28"/>
          <w:szCs w:val="28"/>
        </w:rPr>
        <w:t>Servizio</w:t>
      </w:r>
      <w:proofErr w:type="spellEnd"/>
      <w:r w:rsidRPr="0020139D">
        <w:rPr>
          <w:rFonts w:ascii="Garamond" w:hAnsi="Garamond"/>
          <w:b/>
          <w:sz w:val="28"/>
          <w:szCs w:val="28"/>
        </w:rPr>
        <w:t xml:space="preserve"> Civico </w:t>
      </w:r>
      <w:proofErr w:type="spellStart"/>
      <w:r w:rsidRPr="0020139D">
        <w:rPr>
          <w:rFonts w:ascii="Garamond" w:hAnsi="Garamond"/>
          <w:b/>
          <w:sz w:val="28"/>
          <w:szCs w:val="28"/>
        </w:rPr>
        <w:t>Comunale</w:t>
      </w:r>
      <w:proofErr w:type="spellEnd"/>
      <w:r w:rsidRPr="0020139D">
        <w:rPr>
          <w:rFonts w:ascii="Garamond" w:hAnsi="Garamond"/>
          <w:b/>
          <w:sz w:val="28"/>
          <w:szCs w:val="28"/>
        </w:rPr>
        <w:t xml:space="preserve"> – Prima </w:t>
      </w:r>
      <w:proofErr w:type="spellStart"/>
      <w:r w:rsidRPr="0020139D">
        <w:rPr>
          <w:rFonts w:ascii="Garamond" w:hAnsi="Garamond"/>
          <w:b/>
          <w:sz w:val="28"/>
          <w:szCs w:val="28"/>
        </w:rPr>
        <w:t>applicazione</w:t>
      </w:r>
      <w:proofErr w:type="spellEnd"/>
    </w:p>
    <w:p w:rsidR="0020139D" w:rsidRPr="0020139D" w:rsidRDefault="008539E0" w:rsidP="0020139D">
      <w:pPr>
        <w:pStyle w:val="Nessunaspaziatura"/>
        <w:spacing w:line="276" w:lineRule="auto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>
        <w:br/>
      </w:r>
      <w:r w:rsidR="0020139D"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>Al Signor Sindaco</w:t>
      </w:r>
    </w:p>
    <w:p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>del Comune di Aliminusa</w:t>
      </w:r>
    </w:p>
    <w:p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>Via Roma, n. 2</w:t>
      </w:r>
    </w:p>
    <w:p w:rsidR="0020139D" w:rsidRPr="0020139D" w:rsidRDefault="0020139D" w:rsidP="0020139D">
      <w:pPr>
        <w:spacing w:after="0"/>
        <w:jc w:val="right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i/>
          <w:sz w:val="24"/>
          <w:szCs w:val="24"/>
          <w:lang w:val="it-IT"/>
        </w:rPr>
        <w:t xml:space="preserve">90020 – Aliminusa (PA) </w:t>
      </w:r>
    </w:p>
    <w:p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Il/La sottoscritto/a</w:t>
      </w:r>
    </w:p>
    <w:p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Cognome _______________________ Nome ___________________________</w:t>
      </w:r>
    </w:p>
    <w:p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 xml:space="preserve">Nato/a </w:t>
      </w:r>
      <w:proofErr w:type="spellStart"/>
      <w:r w:rsidRPr="0020139D">
        <w:rPr>
          <w:rFonts w:ascii="Garamond" w:eastAsia="Calibri" w:hAnsi="Garamond" w:cs="Times New Roman"/>
          <w:sz w:val="24"/>
          <w:szCs w:val="24"/>
          <w:lang w:val="it-IT"/>
        </w:rPr>
        <w:t>a</w:t>
      </w:r>
      <w:proofErr w:type="spellEnd"/>
      <w:r w:rsidRPr="0020139D">
        <w:rPr>
          <w:rFonts w:ascii="Garamond" w:eastAsia="Calibri" w:hAnsi="Garamond" w:cs="Times New Roman"/>
          <w:sz w:val="24"/>
          <w:szCs w:val="24"/>
          <w:lang w:val="it-IT"/>
        </w:rPr>
        <w:t xml:space="preserve"> ________________________________ (__) il __ /__ /_______</w:t>
      </w:r>
    </w:p>
    <w:p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Codice Fiscale ________________________________</w:t>
      </w:r>
    </w:p>
    <w:p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Residente a ________________________________ (____), in via ____________________________ n. ___</w:t>
      </w:r>
    </w:p>
    <w:p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sz w:val="24"/>
          <w:szCs w:val="24"/>
          <w:lang w:val="it-IT"/>
        </w:rPr>
        <w:t>Telefono _____________________ E-mail _______________________________</w:t>
      </w:r>
    </w:p>
    <w:p w:rsidR="0020139D" w:rsidRPr="0020139D" w:rsidRDefault="0020139D" w:rsidP="0020139D">
      <w:pPr>
        <w:spacing w:after="0"/>
        <w:jc w:val="both"/>
        <w:rPr>
          <w:rFonts w:ascii="Garamond" w:eastAsia="Calibri" w:hAnsi="Garamond" w:cs="Times New Roman"/>
          <w:sz w:val="24"/>
          <w:szCs w:val="24"/>
          <w:lang w:val="it-IT"/>
        </w:rPr>
      </w:pPr>
    </w:p>
    <w:p w:rsidR="0020139D" w:rsidRDefault="0020139D" w:rsidP="0020139D">
      <w:pPr>
        <w:spacing w:after="0"/>
        <w:jc w:val="center"/>
        <w:rPr>
          <w:rFonts w:ascii="Garamond" w:eastAsia="Calibri" w:hAnsi="Garamond" w:cs="Times New Roman"/>
          <w:b/>
          <w:sz w:val="24"/>
          <w:szCs w:val="24"/>
          <w:lang w:val="it-IT"/>
        </w:rPr>
      </w:pPr>
      <w:r w:rsidRPr="0020139D">
        <w:rPr>
          <w:rFonts w:ascii="Garamond" w:eastAsia="Calibri" w:hAnsi="Garamond" w:cs="Times New Roman"/>
          <w:b/>
          <w:sz w:val="24"/>
          <w:szCs w:val="24"/>
          <w:lang w:val="it-IT"/>
        </w:rPr>
        <w:t>CHIEDE</w:t>
      </w:r>
    </w:p>
    <w:p w:rsidR="0020139D" w:rsidRPr="0020139D" w:rsidRDefault="0020139D" w:rsidP="0020139D">
      <w:pPr>
        <w:spacing w:after="0"/>
        <w:jc w:val="center"/>
        <w:rPr>
          <w:rFonts w:ascii="Garamond" w:eastAsia="Calibri" w:hAnsi="Garamond" w:cs="Times New Roman"/>
          <w:b/>
          <w:sz w:val="24"/>
          <w:szCs w:val="24"/>
          <w:lang w:val="it-IT"/>
        </w:rPr>
      </w:pPr>
    </w:p>
    <w:p w:rsidR="007C6CC4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t xml:space="preserve">di </w:t>
      </w:r>
      <w:proofErr w:type="spellStart"/>
      <w:r w:rsidRPr="0020139D">
        <w:rPr>
          <w:rFonts w:ascii="Garamond" w:hAnsi="Garamond"/>
          <w:sz w:val="24"/>
          <w:szCs w:val="24"/>
        </w:rPr>
        <w:t>essere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ammesso</w:t>
      </w:r>
      <w:proofErr w:type="spellEnd"/>
      <w:r w:rsidRPr="0020139D">
        <w:rPr>
          <w:rFonts w:ascii="Garamond" w:hAnsi="Garamond"/>
          <w:sz w:val="24"/>
          <w:szCs w:val="24"/>
        </w:rPr>
        <w:t xml:space="preserve">/a a </w:t>
      </w:r>
      <w:proofErr w:type="spellStart"/>
      <w:r w:rsidRPr="0020139D">
        <w:rPr>
          <w:rFonts w:ascii="Garamond" w:hAnsi="Garamond"/>
          <w:sz w:val="24"/>
          <w:szCs w:val="24"/>
        </w:rPr>
        <w:t>partecipare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al </w:t>
      </w:r>
      <w:proofErr w:type="spellStart"/>
      <w:r w:rsidRPr="0020139D">
        <w:rPr>
          <w:rFonts w:ascii="Garamond" w:hAnsi="Garamond"/>
          <w:sz w:val="24"/>
          <w:szCs w:val="24"/>
        </w:rPr>
        <w:t>Servizio</w:t>
      </w:r>
      <w:proofErr w:type="spellEnd"/>
      <w:r w:rsidRPr="0020139D">
        <w:rPr>
          <w:rFonts w:ascii="Garamond" w:hAnsi="Garamond"/>
          <w:sz w:val="24"/>
          <w:szCs w:val="24"/>
        </w:rPr>
        <w:t xml:space="preserve"> Civico </w:t>
      </w:r>
      <w:proofErr w:type="spellStart"/>
      <w:r w:rsidRPr="0020139D">
        <w:rPr>
          <w:rFonts w:ascii="Garamond" w:hAnsi="Garamond"/>
          <w:sz w:val="24"/>
          <w:szCs w:val="24"/>
        </w:rPr>
        <w:t>Comunale</w:t>
      </w:r>
      <w:proofErr w:type="spellEnd"/>
      <w:r w:rsidRPr="0020139D">
        <w:rPr>
          <w:rFonts w:ascii="Garamond" w:hAnsi="Garamond"/>
          <w:sz w:val="24"/>
          <w:szCs w:val="24"/>
        </w:rPr>
        <w:t xml:space="preserve">, ai </w:t>
      </w:r>
      <w:proofErr w:type="spellStart"/>
      <w:r w:rsidRPr="0020139D">
        <w:rPr>
          <w:rFonts w:ascii="Garamond" w:hAnsi="Garamond"/>
          <w:sz w:val="24"/>
          <w:szCs w:val="24"/>
        </w:rPr>
        <w:t>sensi</w:t>
      </w:r>
      <w:proofErr w:type="spellEnd"/>
      <w:r w:rsidRPr="0020139D">
        <w:rPr>
          <w:rFonts w:ascii="Garamond" w:hAnsi="Garamond"/>
          <w:sz w:val="24"/>
          <w:szCs w:val="24"/>
        </w:rPr>
        <w:t xml:space="preserve"> del</w:t>
      </w:r>
      <w:r w:rsid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="007C6CC4">
        <w:rPr>
          <w:rFonts w:ascii="Garamond" w:hAnsi="Garamond"/>
          <w:sz w:val="24"/>
          <w:szCs w:val="24"/>
        </w:rPr>
        <w:t>vigente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Regolamento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approvato</w:t>
      </w:r>
      <w:proofErr w:type="spellEnd"/>
      <w:r w:rsidRPr="0020139D">
        <w:rPr>
          <w:rFonts w:ascii="Garamond" w:hAnsi="Garamond"/>
          <w:sz w:val="24"/>
          <w:szCs w:val="24"/>
        </w:rPr>
        <w:t xml:space="preserve"> con </w:t>
      </w:r>
      <w:proofErr w:type="spellStart"/>
      <w:r w:rsidRPr="0020139D">
        <w:rPr>
          <w:rFonts w:ascii="Garamond" w:hAnsi="Garamond"/>
          <w:sz w:val="24"/>
          <w:szCs w:val="24"/>
        </w:rPr>
        <w:t>deliberazione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</w:t>
      </w:r>
      <w:proofErr w:type="spellStart"/>
      <w:r w:rsidRPr="0020139D">
        <w:rPr>
          <w:rFonts w:ascii="Garamond" w:hAnsi="Garamond"/>
          <w:sz w:val="24"/>
          <w:szCs w:val="24"/>
        </w:rPr>
        <w:t>consiliare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n. 13 del 19.06.2025.</w:t>
      </w:r>
    </w:p>
    <w:p w:rsidR="007C6CC4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br/>
        <w:t>A tal fine, consapevole delle responsabilità civili e penali previste in caso di dichiarazioni false, dichiara sotto la propria responsabilità, ai sensi degli artt. 46 e 47 del D.P.R. n. 445/2000:</w:t>
      </w:r>
    </w:p>
    <w:p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residente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nel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Comune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Aliminusa da almeno un anno (ad eccezione di chi è </w:t>
      </w:r>
      <w:proofErr w:type="spellStart"/>
      <w:r w:rsidRPr="007C6CC4">
        <w:rPr>
          <w:rFonts w:ascii="Garamond" w:hAnsi="Garamond"/>
          <w:sz w:val="24"/>
          <w:szCs w:val="24"/>
        </w:rPr>
        <w:t>rientrato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per </w:t>
      </w:r>
      <w:proofErr w:type="spellStart"/>
      <w:r w:rsidRPr="007C6CC4">
        <w:rPr>
          <w:rFonts w:ascii="Garamond" w:hAnsi="Garamond"/>
          <w:sz w:val="24"/>
          <w:szCs w:val="24"/>
        </w:rPr>
        <w:t>motivi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emigrazione</w:t>
      </w:r>
      <w:proofErr w:type="spellEnd"/>
      <w:r w:rsidRPr="007C6CC4">
        <w:rPr>
          <w:rFonts w:ascii="Garamond" w:hAnsi="Garamond"/>
          <w:sz w:val="24"/>
          <w:szCs w:val="24"/>
        </w:rPr>
        <w:t>);</w:t>
      </w:r>
    </w:p>
    <w:p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trovarsi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stato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disoccupazione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alla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data di </w:t>
      </w:r>
      <w:proofErr w:type="spellStart"/>
      <w:r w:rsidRPr="007C6CC4">
        <w:rPr>
          <w:rFonts w:ascii="Garamond" w:hAnsi="Garamond"/>
          <w:sz w:val="24"/>
          <w:szCs w:val="24"/>
        </w:rPr>
        <w:t>presentazione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della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domanda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avere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un’età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compresa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tra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18 </w:t>
      </w:r>
      <w:proofErr w:type="spellStart"/>
      <w:r w:rsidRPr="007C6CC4">
        <w:rPr>
          <w:rFonts w:ascii="Garamond" w:hAnsi="Garamond"/>
          <w:sz w:val="24"/>
          <w:szCs w:val="24"/>
        </w:rPr>
        <w:t>anni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e </w:t>
      </w:r>
      <w:proofErr w:type="spellStart"/>
      <w:r w:rsidRPr="007C6CC4">
        <w:rPr>
          <w:rFonts w:ascii="Garamond" w:hAnsi="Garamond"/>
          <w:sz w:val="24"/>
          <w:szCs w:val="24"/>
        </w:rPr>
        <w:t>l’età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pensionabile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possesso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idoneità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psico-fisica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allo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svolgimento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delle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attività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previste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dal </w:t>
      </w:r>
      <w:proofErr w:type="spellStart"/>
      <w:r w:rsidRPr="007C6CC4">
        <w:rPr>
          <w:rFonts w:ascii="Garamond" w:hAnsi="Garamond"/>
          <w:sz w:val="24"/>
          <w:szCs w:val="24"/>
        </w:rPr>
        <w:t>Servizio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Civico;</w:t>
      </w:r>
    </w:p>
    <w:p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eventualmente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possesso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della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seguente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qualifica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professionale</w:t>
      </w:r>
      <w:proofErr w:type="spellEnd"/>
      <w:r w:rsidRPr="007C6CC4">
        <w:rPr>
          <w:rFonts w:ascii="Garamond" w:hAnsi="Garamond"/>
          <w:sz w:val="24"/>
          <w:szCs w:val="24"/>
        </w:rPr>
        <w:t>: ____________________________;</w:t>
      </w:r>
    </w:p>
    <w:p w:rsid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consapevole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che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l’attività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Servizio Civico ha carattere </w:t>
      </w:r>
      <w:proofErr w:type="spellStart"/>
      <w:r w:rsidRPr="007C6CC4">
        <w:rPr>
          <w:rFonts w:ascii="Garamond" w:hAnsi="Garamond"/>
          <w:sz w:val="24"/>
          <w:szCs w:val="24"/>
        </w:rPr>
        <w:t>temporaneo</w:t>
      </w:r>
      <w:proofErr w:type="spellEnd"/>
      <w:r w:rsidRPr="007C6CC4">
        <w:rPr>
          <w:rFonts w:ascii="Garamond" w:hAnsi="Garamond"/>
          <w:sz w:val="24"/>
          <w:szCs w:val="24"/>
        </w:rPr>
        <w:t xml:space="preserve">, </w:t>
      </w:r>
      <w:proofErr w:type="spellStart"/>
      <w:r w:rsidRPr="007C6CC4">
        <w:rPr>
          <w:rFonts w:ascii="Garamond" w:hAnsi="Garamond"/>
          <w:sz w:val="24"/>
          <w:szCs w:val="24"/>
        </w:rPr>
        <w:t>assistenziale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e non </w:t>
      </w:r>
      <w:proofErr w:type="spellStart"/>
      <w:r w:rsidRPr="007C6CC4">
        <w:rPr>
          <w:rFonts w:ascii="Garamond" w:hAnsi="Garamond"/>
          <w:sz w:val="24"/>
          <w:szCs w:val="24"/>
        </w:rPr>
        <w:t>costituisce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rapporto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lavoro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:rsidR="00FC7831" w:rsidRPr="007C6CC4" w:rsidRDefault="008539E0" w:rsidP="0020139D">
      <w:pPr>
        <w:pStyle w:val="Paragrafoelenco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7C6CC4">
        <w:rPr>
          <w:rFonts w:ascii="Garamond" w:hAnsi="Garamond"/>
          <w:sz w:val="24"/>
          <w:szCs w:val="24"/>
        </w:rPr>
        <w:t xml:space="preserve">di </w:t>
      </w:r>
      <w:proofErr w:type="spellStart"/>
      <w:r w:rsidRPr="007C6CC4">
        <w:rPr>
          <w:rFonts w:ascii="Garamond" w:hAnsi="Garamond"/>
          <w:sz w:val="24"/>
          <w:szCs w:val="24"/>
        </w:rPr>
        <w:t>essere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informato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/a </w:t>
      </w:r>
      <w:proofErr w:type="spellStart"/>
      <w:r w:rsidRPr="007C6CC4">
        <w:rPr>
          <w:rFonts w:ascii="Garamond" w:hAnsi="Garamond"/>
          <w:sz w:val="24"/>
          <w:szCs w:val="24"/>
        </w:rPr>
        <w:t>che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i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dati personali raccolti saranno trattati nel rispetto del Regolamento UE 2016/679 (GDPR) esclusivamente per le finalità connesse al presente procedimento.</w:t>
      </w:r>
      <w:bookmarkStart w:id="0" w:name="_GoBack"/>
      <w:bookmarkEnd w:id="0"/>
    </w:p>
    <w:p w:rsidR="00FC7831" w:rsidRPr="0020139D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lastRenderedPageBreak/>
        <w:br/>
        <w:t>Allega alla presente domanda:</w:t>
      </w:r>
    </w:p>
    <w:p w:rsidR="007C6CC4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7C6CC4">
        <w:rPr>
          <w:rFonts w:ascii="Garamond" w:hAnsi="Garamond"/>
          <w:sz w:val="24"/>
          <w:szCs w:val="24"/>
        </w:rPr>
        <w:t>Copia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del </w:t>
      </w:r>
      <w:proofErr w:type="spellStart"/>
      <w:r w:rsidRPr="007C6CC4">
        <w:rPr>
          <w:rFonts w:ascii="Garamond" w:hAnsi="Garamond"/>
          <w:sz w:val="24"/>
          <w:szCs w:val="24"/>
        </w:rPr>
        <w:t>documento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riconoscimento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in </w:t>
      </w:r>
      <w:proofErr w:type="spellStart"/>
      <w:r w:rsidRPr="007C6CC4">
        <w:rPr>
          <w:rFonts w:ascii="Garamond" w:hAnsi="Garamond"/>
          <w:sz w:val="24"/>
          <w:szCs w:val="24"/>
        </w:rPr>
        <w:t>corso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validità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:rsidR="007C6CC4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7C6CC4">
        <w:rPr>
          <w:rFonts w:ascii="Garamond" w:hAnsi="Garamond"/>
          <w:sz w:val="24"/>
          <w:szCs w:val="24"/>
        </w:rPr>
        <w:t>Certificato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medico del medico </w:t>
      </w:r>
      <w:proofErr w:type="spellStart"/>
      <w:r w:rsidRPr="007C6CC4">
        <w:rPr>
          <w:rFonts w:ascii="Garamond" w:hAnsi="Garamond"/>
          <w:sz w:val="24"/>
          <w:szCs w:val="24"/>
        </w:rPr>
        <w:t>curante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attestante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l’idoneità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psico-fisica</w:t>
      </w:r>
      <w:proofErr w:type="spellEnd"/>
      <w:r w:rsidRPr="007C6CC4">
        <w:rPr>
          <w:rFonts w:ascii="Garamond" w:hAnsi="Garamond"/>
          <w:sz w:val="24"/>
          <w:szCs w:val="24"/>
        </w:rPr>
        <w:t>;</w:t>
      </w:r>
    </w:p>
    <w:p w:rsidR="007C6CC4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7C6CC4">
        <w:rPr>
          <w:rFonts w:ascii="Garamond" w:hAnsi="Garamond"/>
          <w:sz w:val="24"/>
          <w:szCs w:val="24"/>
        </w:rPr>
        <w:t>Attestazione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ISEE 2024 </w:t>
      </w:r>
      <w:proofErr w:type="spellStart"/>
      <w:r w:rsidRPr="007C6CC4">
        <w:rPr>
          <w:rFonts w:ascii="Garamond" w:hAnsi="Garamond"/>
          <w:sz w:val="24"/>
          <w:szCs w:val="24"/>
        </w:rPr>
        <w:t>comprensiva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DSU;</w:t>
      </w:r>
    </w:p>
    <w:p w:rsidR="00FC7831" w:rsidRPr="007C6CC4" w:rsidRDefault="008539E0" w:rsidP="007C6CC4">
      <w:pPr>
        <w:pStyle w:val="Paragrafoelenco"/>
        <w:numPr>
          <w:ilvl w:val="0"/>
          <w:numId w:val="11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7C6CC4">
        <w:rPr>
          <w:rFonts w:ascii="Garamond" w:hAnsi="Garamond"/>
          <w:sz w:val="24"/>
          <w:szCs w:val="24"/>
        </w:rPr>
        <w:t>Eventuale</w:t>
      </w:r>
      <w:proofErr w:type="spellEnd"/>
      <w:r w:rsidRPr="007C6CC4">
        <w:rPr>
          <w:rFonts w:ascii="Garamond" w:hAnsi="Garamond"/>
          <w:sz w:val="24"/>
          <w:szCs w:val="24"/>
        </w:rPr>
        <w:t xml:space="preserve"> </w:t>
      </w:r>
      <w:proofErr w:type="spellStart"/>
      <w:r w:rsidRPr="007C6CC4">
        <w:rPr>
          <w:rFonts w:ascii="Garamond" w:hAnsi="Garamond"/>
          <w:sz w:val="24"/>
          <w:szCs w:val="24"/>
        </w:rPr>
        <w:t>attestato</w:t>
      </w:r>
      <w:proofErr w:type="spellEnd"/>
      <w:r w:rsidRPr="007C6CC4">
        <w:rPr>
          <w:rFonts w:ascii="Garamond" w:hAnsi="Garamond"/>
          <w:sz w:val="24"/>
          <w:szCs w:val="24"/>
        </w:rPr>
        <w:t xml:space="preserve"> di </w:t>
      </w:r>
      <w:proofErr w:type="spellStart"/>
      <w:r w:rsidRPr="007C6CC4">
        <w:rPr>
          <w:rFonts w:ascii="Garamond" w:hAnsi="Garamond"/>
          <w:sz w:val="24"/>
          <w:szCs w:val="24"/>
        </w:rPr>
        <w:t>qualifica</w:t>
      </w:r>
      <w:proofErr w:type="spellEnd"/>
      <w:r w:rsidRPr="007C6CC4">
        <w:rPr>
          <w:rFonts w:ascii="Garamond" w:hAnsi="Garamond"/>
          <w:sz w:val="24"/>
          <w:szCs w:val="24"/>
        </w:rPr>
        <w:t xml:space="preserve"> professionale (ove posseduto).</w:t>
      </w:r>
    </w:p>
    <w:p w:rsidR="00FC7831" w:rsidRPr="0020139D" w:rsidRDefault="008539E0" w:rsidP="0020139D">
      <w:pPr>
        <w:jc w:val="both"/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br/>
        <w:t>Aliminusa, lì ____________</w:t>
      </w:r>
    </w:p>
    <w:p w:rsidR="00FC7831" w:rsidRDefault="008539E0" w:rsidP="00125290">
      <w:pPr>
        <w:rPr>
          <w:rFonts w:ascii="Garamond" w:hAnsi="Garamond"/>
          <w:sz w:val="24"/>
          <w:szCs w:val="24"/>
        </w:rPr>
      </w:pPr>
      <w:r w:rsidRPr="0020139D">
        <w:rPr>
          <w:rFonts w:ascii="Garamond" w:hAnsi="Garamond"/>
          <w:sz w:val="24"/>
          <w:szCs w:val="24"/>
        </w:rPr>
        <w:br/>
      </w:r>
      <w:proofErr w:type="spellStart"/>
      <w:r w:rsidRPr="0020139D">
        <w:rPr>
          <w:rFonts w:ascii="Garamond" w:hAnsi="Garamond"/>
          <w:sz w:val="24"/>
          <w:szCs w:val="24"/>
        </w:rPr>
        <w:t>Firma</w:t>
      </w:r>
      <w:proofErr w:type="spellEnd"/>
      <w:r w:rsidRPr="0020139D">
        <w:rPr>
          <w:rFonts w:ascii="Garamond" w:hAnsi="Garamond"/>
          <w:sz w:val="24"/>
          <w:szCs w:val="24"/>
        </w:rPr>
        <w:t xml:space="preserve"> del </w:t>
      </w:r>
      <w:proofErr w:type="spellStart"/>
      <w:r w:rsidRPr="0020139D">
        <w:rPr>
          <w:rFonts w:ascii="Garamond" w:hAnsi="Garamond"/>
          <w:sz w:val="24"/>
          <w:szCs w:val="24"/>
        </w:rPr>
        <w:t>dichiarante</w:t>
      </w:r>
      <w:proofErr w:type="spellEnd"/>
      <w:r w:rsidRPr="0020139D">
        <w:rPr>
          <w:rFonts w:ascii="Garamond" w:hAnsi="Garamond"/>
          <w:sz w:val="24"/>
          <w:szCs w:val="24"/>
        </w:rPr>
        <w:t xml:space="preserve"> ___________________________</w:t>
      </w:r>
    </w:p>
    <w:p w:rsidR="007C6CC4" w:rsidRPr="007C6CC4" w:rsidRDefault="007C6CC4" w:rsidP="00125290">
      <w:pPr>
        <w:spacing w:after="0"/>
        <w:rPr>
          <w:rFonts w:ascii="Garamond" w:eastAsia="Calibri" w:hAnsi="Garamond" w:cs="Times New Roman"/>
          <w:i/>
          <w:sz w:val="24"/>
          <w:szCs w:val="24"/>
          <w:lang w:val="it-IT"/>
        </w:rPr>
      </w:pPr>
      <w:r w:rsidRPr="007C6CC4">
        <w:rPr>
          <w:rFonts w:ascii="Garamond" w:eastAsia="Calibri" w:hAnsi="Garamond" w:cs="Times New Roman"/>
          <w:i/>
          <w:sz w:val="24"/>
          <w:szCs w:val="24"/>
          <w:lang w:val="it-IT"/>
        </w:rPr>
        <w:t>(non è richiesta autenticazione della firma ai sensi dell’art. 38, comma 3, del D.P.R. 445/2000)</w:t>
      </w:r>
    </w:p>
    <w:p w:rsidR="007C6CC4" w:rsidRPr="0020139D" w:rsidRDefault="007C6CC4" w:rsidP="00125290">
      <w:pPr>
        <w:rPr>
          <w:rFonts w:ascii="Garamond" w:hAnsi="Garamond"/>
          <w:sz w:val="24"/>
          <w:szCs w:val="24"/>
        </w:rPr>
      </w:pPr>
    </w:p>
    <w:sectPr w:rsidR="007C6CC4" w:rsidRPr="0020139D" w:rsidSect="0003461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7CB" w:rsidRDefault="003117CB" w:rsidP="00F013D1">
      <w:pPr>
        <w:spacing w:after="0" w:line="240" w:lineRule="auto"/>
      </w:pPr>
      <w:r>
        <w:separator/>
      </w:r>
    </w:p>
  </w:endnote>
  <w:endnote w:type="continuationSeparator" w:id="0">
    <w:p w:rsidR="003117CB" w:rsidRDefault="003117CB" w:rsidP="00F0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5354588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:rsidR="00F013D1" w:rsidRPr="00F013D1" w:rsidRDefault="00F013D1">
        <w:pPr>
          <w:pStyle w:val="Pidipagina"/>
          <w:jc w:val="right"/>
          <w:rPr>
            <w:rFonts w:ascii="Garamond" w:hAnsi="Garamond"/>
          </w:rPr>
        </w:pPr>
        <w:r w:rsidRPr="00F013D1">
          <w:rPr>
            <w:rFonts w:ascii="Garamond" w:hAnsi="Garamond"/>
          </w:rPr>
          <w:fldChar w:fldCharType="begin"/>
        </w:r>
        <w:r w:rsidRPr="00F013D1">
          <w:rPr>
            <w:rFonts w:ascii="Garamond" w:hAnsi="Garamond"/>
          </w:rPr>
          <w:instrText>PAGE   \* MERGEFORMAT</w:instrText>
        </w:r>
        <w:r w:rsidRPr="00F013D1">
          <w:rPr>
            <w:rFonts w:ascii="Garamond" w:hAnsi="Garamond"/>
          </w:rPr>
          <w:fldChar w:fldCharType="separate"/>
        </w:r>
        <w:r w:rsidRPr="00F013D1">
          <w:rPr>
            <w:rFonts w:ascii="Garamond" w:hAnsi="Garamond"/>
            <w:lang w:val="it-IT"/>
          </w:rPr>
          <w:t>2</w:t>
        </w:r>
        <w:r w:rsidRPr="00F013D1">
          <w:rPr>
            <w:rFonts w:ascii="Garamond" w:hAnsi="Garamond"/>
          </w:rPr>
          <w:fldChar w:fldCharType="end"/>
        </w:r>
      </w:p>
    </w:sdtContent>
  </w:sdt>
  <w:p w:rsidR="00F013D1" w:rsidRDefault="00F01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7CB" w:rsidRDefault="003117CB" w:rsidP="00F013D1">
      <w:pPr>
        <w:spacing w:after="0" w:line="240" w:lineRule="auto"/>
      </w:pPr>
      <w:r>
        <w:separator/>
      </w:r>
    </w:p>
  </w:footnote>
  <w:footnote w:type="continuationSeparator" w:id="0">
    <w:p w:rsidR="003117CB" w:rsidRDefault="003117CB" w:rsidP="00F0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F37C93"/>
    <w:multiLevelType w:val="hybridMultilevel"/>
    <w:tmpl w:val="B788584A"/>
    <w:lvl w:ilvl="0" w:tplc="205E0C2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841F8"/>
    <w:multiLevelType w:val="hybridMultilevel"/>
    <w:tmpl w:val="F8B6FE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25290"/>
    <w:rsid w:val="0015074B"/>
    <w:rsid w:val="0020139D"/>
    <w:rsid w:val="0029639D"/>
    <w:rsid w:val="003117CB"/>
    <w:rsid w:val="00326F90"/>
    <w:rsid w:val="007C6CC4"/>
    <w:rsid w:val="008539E0"/>
    <w:rsid w:val="00AA1D8D"/>
    <w:rsid w:val="00B47730"/>
    <w:rsid w:val="00CB0664"/>
    <w:rsid w:val="00F013D1"/>
    <w:rsid w:val="00FC693F"/>
    <w:rsid w:val="00FC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2921E71-76D0-4FDB-A248-769B454F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C693F"/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5FDAA-3C9A-4AB1-A0D6-456B98C1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segretario</cp:lastModifiedBy>
  <cp:revision>4</cp:revision>
  <dcterms:created xsi:type="dcterms:W3CDTF">2025-07-07T11:33:00Z</dcterms:created>
  <dcterms:modified xsi:type="dcterms:W3CDTF">2025-07-07T11:38:00Z</dcterms:modified>
  <cp:category/>
</cp:coreProperties>
</file>